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916B" w14:textId="77777777" w:rsidR="001C1677" w:rsidRDefault="00000000">
      <w:pPr>
        <w:pStyle w:val="Heading1"/>
      </w:pPr>
      <w:r>
        <w:t>AVALDUS</w:t>
      </w:r>
    </w:p>
    <w:p w14:paraId="65E59733" w14:textId="77777777" w:rsidR="001C1677" w:rsidRDefault="00000000">
      <w:r>
        <w:t>Maantee mahasõidu rajamiseks</w:t>
      </w:r>
    </w:p>
    <w:p w14:paraId="33E67DDC" w14:textId="71E9EB41" w:rsidR="001C1677" w:rsidRDefault="00000000">
      <w:r>
        <w:t>TRANSPORDIAMETILE</w:t>
      </w:r>
      <w:r>
        <w:br/>
        <w:t>Tehnovõrkude ja -rajatiste kooskõlastus</w:t>
      </w:r>
      <w:r>
        <w:br/>
        <w:t>Valdeku 4, 11219 Tallinn</w:t>
      </w:r>
      <w:r>
        <w:br/>
        <w:t xml:space="preserve">E-post: </w:t>
      </w:r>
      <w:hyperlink r:id="rId6" w:history="1">
        <w:r w:rsidR="008C056A" w:rsidRPr="005F3AC3">
          <w:rPr>
            <w:rStyle w:val="Hyperlink"/>
          </w:rPr>
          <w:t>info@transpordiamet.ee</w:t>
        </w:r>
      </w:hyperlink>
    </w:p>
    <w:p w14:paraId="57F8630E" w14:textId="77777777" w:rsidR="008C056A" w:rsidRDefault="008C056A"/>
    <w:p w14:paraId="2C771DD7" w14:textId="77777777" w:rsidR="001C1677" w:rsidRDefault="00000000">
      <w:pPr>
        <w:pStyle w:val="Heading2"/>
      </w:pPr>
      <w:r>
        <w:t>Taotleja:</w:t>
      </w:r>
    </w:p>
    <w:p w14:paraId="70C08E6E" w14:textId="6ECBC1D9" w:rsidR="001C1677" w:rsidRDefault="00000000">
      <w:r>
        <w:t>Lõuna-Eesti Erametsa OÜ</w:t>
      </w:r>
      <w:r>
        <w:br/>
        <w:t>Registrikood: 10334848</w:t>
      </w:r>
      <w:r>
        <w:br/>
        <w:t>Aadress: Ida-Virumaa, Mäetaguse</w:t>
      </w:r>
      <w:r>
        <w:br/>
        <w:t>Esindaja: juhatuse liige Aivo Johanson</w:t>
      </w:r>
      <w:r>
        <w:br/>
        <w:t>Telefon: 5072544</w:t>
      </w:r>
      <w:r>
        <w:br/>
        <w:t xml:space="preserve">E-post: </w:t>
      </w:r>
      <w:hyperlink r:id="rId7" w:history="1">
        <w:r w:rsidR="008C056A" w:rsidRPr="005F3AC3">
          <w:rPr>
            <w:rStyle w:val="Hyperlink"/>
          </w:rPr>
          <w:t>aivo.@erametsa.ee</w:t>
        </w:r>
      </w:hyperlink>
    </w:p>
    <w:p w14:paraId="0C68C141" w14:textId="77777777" w:rsidR="008C056A" w:rsidRDefault="008C056A"/>
    <w:p w14:paraId="2624FD2F" w14:textId="77777777" w:rsidR="001C1677" w:rsidRDefault="00000000">
      <w:pPr>
        <w:pStyle w:val="Heading2"/>
      </w:pPr>
      <w:r>
        <w:t>Avalduse sisu:</w:t>
      </w:r>
    </w:p>
    <w:p w14:paraId="7411CB37" w14:textId="77777777" w:rsidR="001C1677" w:rsidRDefault="00000000">
      <w:r>
        <w:t>Soovin taotleda luba mahasõidu rajamiseks järgmisele kinnistule:</w:t>
      </w:r>
    </w:p>
    <w:p w14:paraId="69ADE055" w14:textId="77777777" w:rsidR="001C1677" w:rsidRDefault="00000000">
      <w:r>
        <w:t>Kinnistu tunnus: 47801:002:0267</w:t>
      </w:r>
      <w:r>
        <w:br/>
        <w:t>Lähiaadress: Tõnise</w:t>
      </w:r>
      <w:r>
        <w:br/>
        <w:t>Asustusüksus: Rinsi küla</w:t>
      </w:r>
      <w:r>
        <w:br/>
        <w:t>Omavalitsus: Muhu vald</w:t>
      </w:r>
      <w:r>
        <w:br/>
        <w:t>Maakond: Saare maakond</w:t>
      </w:r>
    </w:p>
    <w:p w14:paraId="4E841789" w14:textId="77777777" w:rsidR="001C1677" w:rsidRDefault="00000000">
      <w:r>
        <w:t>Mahasõidu asukoht on märgitud lisatud plaanil (PDF, mõõtkava 1:2224).</w:t>
      </w:r>
      <w:r>
        <w:br/>
        <w:t>Mahasõit on kavandatud liitumiseks avaliku teega vastavalt kehtivatele nõuetele.</w:t>
      </w:r>
      <w:r>
        <w:br/>
        <w:t>Palume kooskõlastada mahasõidu asukoht ning edastada tingimused selle rajamiseks.</w:t>
      </w:r>
    </w:p>
    <w:p w14:paraId="3C87C9DF" w14:textId="77777777" w:rsidR="001C1677" w:rsidRDefault="00000000">
      <w:pPr>
        <w:pStyle w:val="Heading2"/>
      </w:pPr>
      <w:r>
        <w:t>Lisatud dokumendid:</w:t>
      </w:r>
    </w:p>
    <w:p w14:paraId="40584774" w14:textId="77777777" w:rsidR="001C1677" w:rsidRDefault="00000000">
      <w:r>
        <w:t>- Asukohaplaan koos märgitud mahasõiduga (KaardiTrükk 30.04.2025)</w:t>
      </w:r>
    </w:p>
    <w:p w14:paraId="15BA0602" w14:textId="602F5D13" w:rsidR="001C1677" w:rsidRDefault="00000000">
      <w:r>
        <w:br/>
      </w:r>
      <w:proofErr w:type="spellStart"/>
      <w:r>
        <w:t>Lugupidamisega</w:t>
      </w:r>
      <w:proofErr w:type="spellEnd"/>
      <w:r>
        <w:t>,</w:t>
      </w:r>
    </w:p>
    <w:p w14:paraId="1C853E8A" w14:textId="77777777" w:rsidR="001C1677" w:rsidRDefault="00000000">
      <w:r>
        <w:t>Aivo Johanson</w:t>
      </w:r>
      <w:r>
        <w:br/>
        <w:t>juhatuse liige</w:t>
      </w:r>
      <w:r>
        <w:br/>
        <w:t>Lõuna-Eesti Erametsa OÜ</w:t>
      </w:r>
      <w:r>
        <w:br/>
        <w:t>30. aprill 2025</w:t>
      </w:r>
      <w:r>
        <w:br/>
        <w:t>Allkirjastatud digitaalselt</w:t>
      </w:r>
    </w:p>
    <w:sectPr w:rsidR="001C167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57827965">
    <w:abstractNumId w:val="8"/>
  </w:num>
  <w:num w:numId="2" w16cid:durableId="110322300">
    <w:abstractNumId w:val="6"/>
  </w:num>
  <w:num w:numId="3" w16cid:durableId="398332721">
    <w:abstractNumId w:val="5"/>
  </w:num>
  <w:num w:numId="4" w16cid:durableId="1069381943">
    <w:abstractNumId w:val="4"/>
  </w:num>
  <w:num w:numId="5" w16cid:durableId="1824541221">
    <w:abstractNumId w:val="7"/>
  </w:num>
  <w:num w:numId="6" w16cid:durableId="1256788098">
    <w:abstractNumId w:val="3"/>
  </w:num>
  <w:num w:numId="7" w16cid:durableId="1204099202">
    <w:abstractNumId w:val="2"/>
  </w:num>
  <w:num w:numId="8" w16cid:durableId="949513990">
    <w:abstractNumId w:val="1"/>
  </w:num>
  <w:num w:numId="9" w16cid:durableId="1578710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C1677"/>
    <w:rsid w:val="0029639D"/>
    <w:rsid w:val="00326F90"/>
    <w:rsid w:val="005028BF"/>
    <w:rsid w:val="008C056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4B80ED2"/>
  <w14:defaultImageDpi w14:val="300"/>
  <w15:docId w15:val="{34A619A3-4498-0B46-91F4-52C9B7B9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8C056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05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ivo.@erametsa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transpordiame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Aivo Johanson</cp:lastModifiedBy>
  <cp:revision>2</cp:revision>
  <dcterms:created xsi:type="dcterms:W3CDTF">2013-12-23T23:15:00Z</dcterms:created>
  <dcterms:modified xsi:type="dcterms:W3CDTF">2025-04-30T14:38:00Z</dcterms:modified>
  <cp:category/>
</cp:coreProperties>
</file>